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29C" w:rsidRDefault="00330A4A" w:rsidP="00C123B1">
      <w:pPr>
        <w:rPr>
          <w:rFonts w:ascii="Cambria" w:hAnsi="Cambria" w:cs="Cambria"/>
          <w:lang w:eastAsia="pl-PL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24.5pt;margin-top:-34.25pt;width:132pt;height:132pt;rotation:710465fd;z-index:-1" wrapcoords="-123 0 -123 21477 21600 21477 21600 0 -123 0">
            <v:imagedata r:id="rId8" o:title=""/>
            <w10:wrap type="tight"/>
          </v:shape>
        </w:pict>
      </w:r>
    </w:p>
    <w:p w:rsidR="003A729C" w:rsidRPr="000261E6" w:rsidRDefault="003A729C" w:rsidP="000261E6">
      <w:pP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ZADANIA</w:t>
      </w:r>
    </w:p>
    <w:p w:rsidR="003A729C" w:rsidRDefault="003A729C" w:rsidP="00CC7C6F">
      <w:pPr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3A729C" w:rsidRPr="00AC5C81" w:rsidRDefault="003A729C" w:rsidP="00330A4A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AC5C81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Ojciec ma 38 lat, a syn 2 lata.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AC5C81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Za ile lat ojciec będzie 3 razy starszy od syna?</w:t>
      </w:r>
    </w:p>
    <w:p w:rsidR="003A729C" w:rsidRDefault="003A729C" w:rsidP="00AC5C81">
      <w:pPr>
        <w:spacing w:line="360" w:lineRule="auto"/>
        <w:ind w:left="360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3A729C" w:rsidRPr="00AC5C81" w:rsidRDefault="003A729C" w:rsidP="00330A4A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AC5C81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Mama jest o trzy lata młodsza od taty, córka jest trzy razy młodsza o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d mamy. Ile lat ma każde z nich, jeżeli w sumie mają 80 lat</w:t>
      </w:r>
      <w:r w:rsidRPr="00AC5C81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?</w:t>
      </w:r>
    </w:p>
    <w:p w:rsidR="003A729C" w:rsidRDefault="00AB6584" w:rsidP="00AB6584">
      <w:pPr>
        <w:spacing w:line="360" w:lineRule="auto"/>
        <w:jc w:val="center"/>
      </w:pPr>
      <w:r>
        <w:pict>
          <v:shape id="_x0000_i1025" type="#_x0000_t75" style="width:394.5pt;height:263.25pt">
            <v:imagedata r:id="rId9" o:title="MP900408954[1]"/>
          </v:shape>
        </w:pict>
      </w:r>
    </w:p>
    <w:p w:rsidR="00AB6584" w:rsidRDefault="00AB6584" w:rsidP="00AB6584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bookmarkStart w:id="0" w:name="_GoBack"/>
      <w:bookmarkEnd w:id="0"/>
    </w:p>
    <w:p w:rsidR="003A729C" w:rsidRPr="009306AC" w:rsidRDefault="003A729C" w:rsidP="00330A4A">
      <w:pPr>
        <w:numPr>
          <w:ilvl w:val="0"/>
          <w:numId w:val="6"/>
        </w:numPr>
        <w:spacing w:line="360" w:lineRule="auto"/>
      </w:pPr>
      <w:r w:rsidRPr="00AC5C81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Basia jest młodsza od Eweliny o 3 lata, a Agnieszka jest starsza od Basi o 7 lat. W sumie mają 46 lat. Ile lat będzie miała każda z dziewcząt za dziesięć lat?</w:t>
      </w:r>
    </w:p>
    <w:p w:rsidR="003A729C" w:rsidRPr="000261E6" w:rsidRDefault="003A729C" w:rsidP="009306AC">
      <w:pPr>
        <w:spacing w:line="360" w:lineRule="auto"/>
      </w:pPr>
    </w:p>
    <w:sectPr w:rsidR="003A729C" w:rsidRPr="000261E6" w:rsidSect="001400E4">
      <w:headerReference w:type="default" r:id="rId10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A4A" w:rsidRDefault="00330A4A">
      <w:pPr>
        <w:spacing w:after="0" w:line="240" w:lineRule="auto"/>
      </w:pPr>
      <w:r>
        <w:separator/>
      </w:r>
    </w:p>
  </w:endnote>
  <w:endnote w:type="continuationSeparator" w:id="0">
    <w:p w:rsidR="00330A4A" w:rsidRDefault="00330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A4A" w:rsidRDefault="00330A4A">
      <w:pPr>
        <w:spacing w:after="0" w:line="240" w:lineRule="auto"/>
      </w:pPr>
      <w:r>
        <w:separator/>
      </w:r>
    </w:p>
  </w:footnote>
  <w:footnote w:type="continuationSeparator" w:id="0">
    <w:p w:rsidR="00330A4A" w:rsidRDefault="00330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29C" w:rsidRDefault="00330A4A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03.65pt;width:32.25pt;height:594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3A729C" w:rsidRPr="002C4363" w:rsidRDefault="003A729C">
                <w:pPr>
                  <w:jc w:val="center"/>
                  <w:rPr>
                    <w:color w:val="FFFFFF"/>
                  </w:rPr>
                </w:pPr>
                <w:r w:rsidRPr="00CC7C6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Rozwiązywanie zadań tekstowych z zastosowaniem równań</w:t>
                </w:r>
                <w:r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 xml:space="preserve"> – wiek osób</w:t>
                </w:r>
                <w:r w:rsidRPr="00FA041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FA0416">
                  <w:rPr>
                    <w:color w:val="FFFFFF"/>
                  </w:rPr>
                  <w:t xml:space="preserve"> </w:t>
                </w:r>
                <w:r>
                  <w:rPr>
                    <w:color w:val="FFFFFF"/>
                  </w:rPr>
                  <w:t xml:space="preserve">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3A729C" w:rsidRPr="002C4363" w:rsidRDefault="003A729C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3A729C" w:rsidRDefault="003A729C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62231700"/>
    <w:multiLevelType w:val="hybridMultilevel"/>
    <w:tmpl w:val="39BE951A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1E6"/>
    <w:rsid w:val="00026B64"/>
    <w:rsid w:val="00033585"/>
    <w:rsid w:val="000335B4"/>
    <w:rsid w:val="00034A5D"/>
    <w:rsid w:val="00057357"/>
    <w:rsid w:val="0006064E"/>
    <w:rsid w:val="00060DF6"/>
    <w:rsid w:val="00061311"/>
    <w:rsid w:val="00065FE4"/>
    <w:rsid w:val="0006755C"/>
    <w:rsid w:val="00071C70"/>
    <w:rsid w:val="00076A0C"/>
    <w:rsid w:val="000971A1"/>
    <w:rsid w:val="000A0867"/>
    <w:rsid w:val="000A2600"/>
    <w:rsid w:val="000B0AC9"/>
    <w:rsid w:val="000C3545"/>
    <w:rsid w:val="000D10B5"/>
    <w:rsid w:val="000D1D6A"/>
    <w:rsid w:val="000D40A9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A2247"/>
    <w:rsid w:val="001B3C03"/>
    <w:rsid w:val="001F0A36"/>
    <w:rsid w:val="001F5700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164B5"/>
    <w:rsid w:val="00322D94"/>
    <w:rsid w:val="003245E6"/>
    <w:rsid w:val="00330A4A"/>
    <w:rsid w:val="00335D2A"/>
    <w:rsid w:val="003367CA"/>
    <w:rsid w:val="0034678F"/>
    <w:rsid w:val="00353F0A"/>
    <w:rsid w:val="00363955"/>
    <w:rsid w:val="0036692F"/>
    <w:rsid w:val="00366C37"/>
    <w:rsid w:val="0036777D"/>
    <w:rsid w:val="00367BDF"/>
    <w:rsid w:val="003810ED"/>
    <w:rsid w:val="00382C0E"/>
    <w:rsid w:val="00384396"/>
    <w:rsid w:val="0038484B"/>
    <w:rsid w:val="0038487C"/>
    <w:rsid w:val="00384986"/>
    <w:rsid w:val="0038515A"/>
    <w:rsid w:val="0038668F"/>
    <w:rsid w:val="00386D66"/>
    <w:rsid w:val="00391A6E"/>
    <w:rsid w:val="003A729C"/>
    <w:rsid w:val="003B20EB"/>
    <w:rsid w:val="003B51C4"/>
    <w:rsid w:val="003C2150"/>
    <w:rsid w:val="003C50D3"/>
    <w:rsid w:val="003E79E5"/>
    <w:rsid w:val="003F6AB7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C5379"/>
    <w:rsid w:val="004D3BBC"/>
    <w:rsid w:val="004E612C"/>
    <w:rsid w:val="004F659D"/>
    <w:rsid w:val="00524E3C"/>
    <w:rsid w:val="00525657"/>
    <w:rsid w:val="00526002"/>
    <w:rsid w:val="00533D49"/>
    <w:rsid w:val="00541E77"/>
    <w:rsid w:val="00567D35"/>
    <w:rsid w:val="00573FD3"/>
    <w:rsid w:val="0057500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4DC"/>
    <w:rsid w:val="005D1E81"/>
    <w:rsid w:val="005E12F5"/>
    <w:rsid w:val="005E1805"/>
    <w:rsid w:val="005E31C7"/>
    <w:rsid w:val="005E5D03"/>
    <w:rsid w:val="00602A02"/>
    <w:rsid w:val="006055F4"/>
    <w:rsid w:val="00621A99"/>
    <w:rsid w:val="00635B8C"/>
    <w:rsid w:val="006364AD"/>
    <w:rsid w:val="006369DA"/>
    <w:rsid w:val="00637734"/>
    <w:rsid w:val="00652825"/>
    <w:rsid w:val="006541E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0F39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93A5B"/>
    <w:rsid w:val="007A1EF6"/>
    <w:rsid w:val="007A3C57"/>
    <w:rsid w:val="007A5143"/>
    <w:rsid w:val="007B1667"/>
    <w:rsid w:val="007B4978"/>
    <w:rsid w:val="007D0166"/>
    <w:rsid w:val="007E71C0"/>
    <w:rsid w:val="007F6E27"/>
    <w:rsid w:val="007F7E19"/>
    <w:rsid w:val="00807254"/>
    <w:rsid w:val="00815B14"/>
    <w:rsid w:val="00822FD0"/>
    <w:rsid w:val="00843353"/>
    <w:rsid w:val="00850ED2"/>
    <w:rsid w:val="00863F70"/>
    <w:rsid w:val="008647E8"/>
    <w:rsid w:val="0086594A"/>
    <w:rsid w:val="0087262D"/>
    <w:rsid w:val="00875826"/>
    <w:rsid w:val="00886633"/>
    <w:rsid w:val="008A173B"/>
    <w:rsid w:val="008A2553"/>
    <w:rsid w:val="008A7D0B"/>
    <w:rsid w:val="008C3BDB"/>
    <w:rsid w:val="008D3515"/>
    <w:rsid w:val="008E0E29"/>
    <w:rsid w:val="008E3144"/>
    <w:rsid w:val="008F2AF5"/>
    <w:rsid w:val="008F7EA5"/>
    <w:rsid w:val="0090720A"/>
    <w:rsid w:val="00911D3A"/>
    <w:rsid w:val="00923D27"/>
    <w:rsid w:val="0092452D"/>
    <w:rsid w:val="009306AC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6584"/>
    <w:rsid w:val="00AB728F"/>
    <w:rsid w:val="00AB791E"/>
    <w:rsid w:val="00AC5703"/>
    <w:rsid w:val="00AC5C81"/>
    <w:rsid w:val="00AD0E2A"/>
    <w:rsid w:val="00AD213D"/>
    <w:rsid w:val="00AF7E19"/>
    <w:rsid w:val="00B20264"/>
    <w:rsid w:val="00B20E1A"/>
    <w:rsid w:val="00B2641F"/>
    <w:rsid w:val="00B2712A"/>
    <w:rsid w:val="00B27A6C"/>
    <w:rsid w:val="00B528D2"/>
    <w:rsid w:val="00B55938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B6A6A"/>
    <w:rsid w:val="00CC4027"/>
    <w:rsid w:val="00CC7C6F"/>
    <w:rsid w:val="00CD4929"/>
    <w:rsid w:val="00CD6123"/>
    <w:rsid w:val="00CE577E"/>
    <w:rsid w:val="00D00048"/>
    <w:rsid w:val="00D055A4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476AE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E494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065"/>
    <w:rsid w:val="00EE2B0C"/>
    <w:rsid w:val="00EF2CB1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93220"/>
    <w:rsid w:val="00FA0416"/>
    <w:rsid w:val="00FA3D50"/>
    <w:rsid w:val="00FC3E79"/>
    <w:rsid w:val="00FC485E"/>
    <w:rsid w:val="00FE038A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E79E5"/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14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47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Równania. III etap edukacyjny</dc:subject>
  <dc:creator>Ania</dc:creator>
  <cp:keywords>Analiza, równanie, rozwiązanie, etapy rozwiązań</cp:keywords>
  <cp:lastModifiedBy>Ania</cp:lastModifiedBy>
  <cp:revision>5</cp:revision>
  <cp:lastPrinted>2013-08-27T22:13:00Z</cp:lastPrinted>
  <dcterms:created xsi:type="dcterms:W3CDTF">2013-08-22T17:25:00Z</dcterms:created>
  <dcterms:modified xsi:type="dcterms:W3CDTF">2013-08-27T22:13:00Z</dcterms:modified>
</cp:coreProperties>
</file>